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4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中医养生学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中医养生23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中医养生文化传播学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黄莹/王珏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中医体质养生学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刘华东/程成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董莹莹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朱敏为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郑玉豪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李素素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中医养生文化传播学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黄莹/王珏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梁众擎/林滢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董莹莹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朱敏为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郑玉豪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王亚玲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李素素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梁众擎/林滢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梁众擎/林滢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董莹莹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朱敏为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王亚玲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 B13-204  李梦圆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 B13-204  李建萍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 B13-204  陈乾乾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石开斌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雅趣养生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蔡云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中西医临床诊疗技术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袁园/董莹莹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魏良敏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 B13-204  李梦圆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 B13-204  李建萍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 B13-204  陈乾乾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石开斌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雅趣养生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蔡云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中西医临床诊疗技术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袁园/董莹莹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魏良敏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